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10425" w:rsidR="00B07ED8" w:rsidP="001F41BA" w:rsidRDefault="001F35F4" w14:paraId="67AE1227" w14:textId="77777777">
      <w:pPr>
        <w:pStyle w:val="Ttulo1"/>
        <w:spacing w:before="0"/>
        <w:jc w:val="center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110425">
        <w:rPr>
          <w:rFonts w:ascii="Fira Sans" w:hAnsi="Fira Sans"/>
          <w:color w:val="000000" w:themeColor="text1"/>
          <w:sz w:val="24"/>
          <w:szCs w:val="24"/>
          <w:lang w:val="pt-BR"/>
        </w:rPr>
        <w:t>ANEXO VII – DECLARAÇÃO DE VÍNCULO COM PCTAFs DO TERRITÓRIO DE ATUAÇÃO</w:t>
      </w:r>
    </w:p>
    <w:p w:rsidRPr="00110425" w:rsidR="00B07ED8" w:rsidP="1A45347E" w:rsidRDefault="001F35F4" w14:paraId="5B35F319" w14:textId="78B0898C">
      <w:pPr>
        <w:jc w:val="center"/>
        <w:rPr>
          <w:rFonts w:ascii="Fira Sans" w:hAnsi="Fira Sans"/>
          <w:noProof w:val="0"/>
          <w:sz w:val="24"/>
          <w:szCs w:val="24"/>
          <w:lang w:val="en-US"/>
        </w:rPr>
      </w:pPr>
      <w:r>
        <w:br/>
      </w:r>
      <w:r w:rsidRPr="1A45347E" w:rsidR="78DDE9FF">
        <w:rPr>
          <w:rFonts w:ascii="Fira Sans" w:hAnsi="Fira Sans" w:eastAsia="ＭＳ 明朝" w:cs="" w:asciiTheme="minorAscii" w:hAnsiTheme="minorAscii" w:eastAsiaTheme="minorEastAsia" w:cstheme="minorBidi"/>
          <w:noProof w:val="0"/>
          <w:color w:val="auto"/>
          <w:sz w:val="24"/>
          <w:szCs w:val="24"/>
          <w:lang w:val="pt-BR" w:eastAsia="en-US" w:bidi="ar-SA"/>
        </w:rPr>
        <w:t>E</w:t>
      </w:r>
      <w:r w:rsidRPr="1A45347E" w:rsidR="78DDE9FF">
        <w:rPr>
          <w:rFonts w:ascii="Fira Sans" w:hAnsi="Fira Sans" w:eastAsia="ＭＳ 明朝" w:cs="" w:asciiTheme="minorAscii" w:hAnsiTheme="minorAscii" w:eastAsiaTheme="minorEastAsia" w:cstheme="minorBidi"/>
          <w:noProof w:val="0"/>
          <w:color w:val="auto"/>
          <w:sz w:val="24"/>
          <w:szCs w:val="24"/>
          <w:lang w:val="pt-BR" w:eastAsia="en-US" w:bidi="ar-SA"/>
        </w:rPr>
        <w:t>d</w:t>
      </w:r>
      <w:r w:rsidRPr="1A45347E" w:rsidR="78DDE9FF">
        <w:rPr>
          <w:rFonts w:ascii="Fira Sans" w:hAnsi="Fira Sans" w:eastAsia="ＭＳ 明朝" w:cs="" w:asciiTheme="minorAscii" w:hAnsiTheme="minorAscii" w:eastAsiaTheme="minorEastAsia" w:cstheme="minorBidi"/>
          <w:noProof w:val="0"/>
          <w:color w:val="auto"/>
          <w:sz w:val="24"/>
          <w:szCs w:val="24"/>
          <w:lang w:val="pt-BR" w:eastAsia="en-US" w:bidi="ar-SA"/>
        </w:rPr>
        <w:t>ital Prospera Sociobio: Criação dos Núcleos de Desenvolvimento da Sociobioeconomia na Amazônia</w:t>
      </w:r>
    </w:p>
    <w:p w:rsidRPr="00110425" w:rsidR="00B07ED8" w:rsidP="1A45347E" w:rsidRDefault="001F35F4" w14:paraId="1BFB4467" w14:textId="0E409B4A">
      <w:pPr>
        <w:jc w:val="both"/>
        <w:rPr>
          <w:rFonts w:ascii="Fira Sans" w:hAnsi="Fira Sans"/>
          <w:sz w:val="24"/>
          <w:szCs w:val="24"/>
        </w:rPr>
      </w:pPr>
    </w:p>
    <w:p w:rsidRPr="00110425" w:rsidR="00E9779E" w:rsidP="00E9779E" w:rsidRDefault="001F35F4" w14:paraId="5FCDDCD4" w14:textId="77777777">
      <w:pPr>
        <w:jc w:val="both"/>
        <w:rPr>
          <w:rFonts w:ascii="Fira Sans" w:hAnsi="Fira Sans"/>
          <w:sz w:val="24"/>
          <w:szCs w:val="24"/>
          <w:lang w:val="pt-BR"/>
        </w:rPr>
      </w:pPr>
      <w:r w:rsidRPr="00110425">
        <w:rPr>
          <w:rFonts w:ascii="Fira Sans" w:hAnsi="Fira Sans"/>
          <w:sz w:val="24"/>
          <w:szCs w:val="24"/>
          <w:lang w:val="pt-BR"/>
        </w:rPr>
        <w:t>À Comissão Técnica de Avaliação</w:t>
      </w:r>
    </w:p>
    <w:p w:rsidRPr="00110425" w:rsidR="00E169B6" w:rsidP="00E169B6" w:rsidRDefault="00E169B6" w14:paraId="493BB391" w14:textId="77777777">
      <w:pPr>
        <w:jc w:val="both"/>
        <w:rPr>
          <w:rFonts w:ascii="Fira Sans" w:hAnsi="Fira Sans"/>
          <w:sz w:val="24"/>
          <w:szCs w:val="24"/>
          <w:lang w:val="pt-BR"/>
        </w:rPr>
      </w:pPr>
      <w:r w:rsidRPr="00110425">
        <w:rPr>
          <w:rFonts w:ascii="Fira Sans" w:hAnsi="Fira Sans"/>
          <w:sz w:val="24"/>
          <w:szCs w:val="24"/>
          <w:lang w:val="pt-BR"/>
        </w:rPr>
        <w:t>Edital de Seleção para a Criação de Núcleos de Desenvolvimento da Sociobioeconomia</w:t>
      </w:r>
    </w:p>
    <w:p w:rsidRPr="00110425" w:rsidR="00E9779E" w:rsidP="00E9779E" w:rsidRDefault="001F35F4" w14:paraId="464E808F" w14:textId="494FAB80">
      <w:pPr>
        <w:jc w:val="both"/>
        <w:rPr>
          <w:rFonts w:ascii="Fira Sans" w:hAnsi="Fira Sans"/>
          <w:sz w:val="24"/>
          <w:szCs w:val="24"/>
          <w:lang w:val="pt-BR"/>
        </w:rPr>
      </w:pPr>
      <w:r w:rsidRPr="00110425">
        <w:rPr>
          <w:rFonts w:ascii="Fira Sans" w:hAnsi="Fira Sans"/>
          <w:sz w:val="24"/>
          <w:szCs w:val="24"/>
          <w:lang w:val="pt-BR"/>
        </w:rPr>
        <w:t xml:space="preserve">A organização </w:t>
      </w:r>
      <w:r w:rsidRPr="00110425" w:rsidR="00E9779E">
        <w:rPr>
          <w:rFonts w:ascii="Fira Sans" w:hAnsi="Fira Sans"/>
          <w:sz w:val="24"/>
          <w:szCs w:val="24"/>
          <w:lang w:val="pt-BR"/>
        </w:rPr>
        <w:t>(</w:t>
      </w:r>
      <w:r w:rsidRPr="00110425" w:rsidR="00E9779E">
        <w:rPr>
          <w:rFonts w:ascii="Fira Sans" w:hAnsi="Fira Sans"/>
          <w:sz w:val="24"/>
          <w:szCs w:val="24"/>
          <w:highlight w:val="yellow"/>
          <w:lang w:val="pt-BR"/>
        </w:rPr>
        <w:t>nome da organização</w:t>
      </w:r>
      <w:r w:rsidRPr="00110425" w:rsidR="00E9779E">
        <w:rPr>
          <w:rFonts w:ascii="Fira Sans" w:hAnsi="Fira Sans"/>
          <w:sz w:val="24"/>
          <w:szCs w:val="24"/>
          <w:lang w:val="pt-BR"/>
        </w:rPr>
        <w:t xml:space="preserve"> do território formal ou informal)</w:t>
      </w:r>
      <w:r w:rsidRPr="00110425">
        <w:rPr>
          <w:rFonts w:ascii="Fira Sans" w:hAnsi="Fira Sans"/>
          <w:sz w:val="24"/>
          <w:szCs w:val="24"/>
          <w:lang w:val="pt-BR"/>
        </w:rPr>
        <w:t xml:space="preserve">, por meio de seu representante legal, </w:t>
      </w:r>
      <w:r w:rsidRPr="00110425">
        <w:rPr>
          <w:rFonts w:ascii="Fira Sans" w:hAnsi="Fira Sans"/>
          <w:b/>
          <w:bCs/>
          <w:sz w:val="24"/>
          <w:szCs w:val="24"/>
          <w:lang w:val="pt-BR"/>
        </w:rPr>
        <w:t>DECLARA</w:t>
      </w:r>
      <w:r w:rsidRPr="00110425">
        <w:rPr>
          <w:rFonts w:ascii="Fira Sans" w:hAnsi="Fira Sans"/>
          <w:sz w:val="24"/>
          <w:szCs w:val="24"/>
          <w:lang w:val="pt-BR"/>
        </w:rPr>
        <w:t xml:space="preserve"> para os devidos fins que</w:t>
      </w:r>
      <w:r w:rsidRPr="00110425" w:rsidR="00E9779E">
        <w:rPr>
          <w:rFonts w:ascii="Fira Sans" w:hAnsi="Fira Sans"/>
          <w:sz w:val="24"/>
          <w:szCs w:val="24"/>
          <w:lang w:val="pt-BR"/>
        </w:rPr>
        <w:t xml:space="preserve"> a organização (</w:t>
      </w:r>
      <w:r w:rsidRPr="00110425" w:rsidR="00E9779E">
        <w:rPr>
          <w:rFonts w:ascii="Fira Sans" w:hAnsi="Fira Sans"/>
          <w:sz w:val="24"/>
          <w:szCs w:val="24"/>
          <w:highlight w:val="yellow"/>
          <w:lang w:val="pt-BR"/>
        </w:rPr>
        <w:t>nome da organização Líder)</w:t>
      </w:r>
      <w:r w:rsidRPr="00110425" w:rsidR="00E9779E">
        <w:rPr>
          <w:rFonts w:ascii="Fira Sans" w:hAnsi="Fira Sans"/>
          <w:sz w:val="24"/>
          <w:szCs w:val="24"/>
          <w:lang w:val="pt-BR"/>
        </w:rPr>
        <w:t xml:space="preserve">, </w:t>
      </w:r>
      <w:r w:rsidRPr="00110425">
        <w:rPr>
          <w:rFonts w:ascii="Fira Sans" w:hAnsi="Fira Sans"/>
          <w:sz w:val="24"/>
          <w:szCs w:val="24"/>
          <w:lang w:val="pt-BR"/>
        </w:rPr>
        <w:t>mantém vínculo com os Povos e Comunidades Tradicionais, Agricultores e Agricultoras Familiares (</w:t>
      </w:r>
      <w:proofErr w:type="spellStart"/>
      <w:r w:rsidRPr="00110425">
        <w:rPr>
          <w:rFonts w:ascii="Fira Sans" w:hAnsi="Fira Sans"/>
          <w:sz w:val="24"/>
          <w:szCs w:val="24"/>
          <w:lang w:val="pt-BR"/>
        </w:rPr>
        <w:t>PCTAFs</w:t>
      </w:r>
      <w:proofErr w:type="spellEnd"/>
      <w:r w:rsidRPr="00110425">
        <w:rPr>
          <w:rFonts w:ascii="Fira Sans" w:hAnsi="Fira Sans"/>
          <w:sz w:val="24"/>
          <w:szCs w:val="24"/>
          <w:lang w:val="pt-BR"/>
        </w:rPr>
        <w:t>)</w:t>
      </w:r>
      <w:r w:rsidRPr="00110425" w:rsidR="00E9779E">
        <w:rPr>
          <w:rFonts w:ascii="Fira Sans" w:hAnsi="Fira Sans"/>
          <w:sz w:val="24"/>
          <w:szCs w:val="24"/>
          <w:lang w:val="pt-BR"/>
        </w:rPr>
        <w:t xml:space="preserve">, </w:t>
      </w:r>
      <w:r w:rsidRPr="00110425">
        <w:rPr>
          <w:rFonts w:ascii="Fira Sans" w:hAnsi="Fira Sans"/>
          <w:sz w:val="24"/>
          <w:szCs w:val="24"/>
          <w:lang w:val="pt-BR"/>
        </w:rPr>
        <w:t xml:space="preserve">no </w:t>
      </w:r>
      <w:r w:rsidRPr="00110425" w:rsidR="00E9779E">
        <w:rPr>
          <w:rFonts w:ascii="Fira Sans" w:hAnsi="Fira Sans"/>
          <w:sz w:val="24"/>
          <w:szCs w:val="24"/>
          <w:lang w:val="pt-BR"/>
        </w:rPr>
        <w:t>(</w:t>
      </w:r>
      <w:r w:rsidRPr="00110425" w:rsidR="00E9779E">
        <w:rPr>
          <w:rFonts w:ascii="Fira Sans" w:hAnsi="Fira Sans"/>
          <w:sz w:val="24"/>
          <w:szCs w:val="24"/>
          <w:highlight w:val="yellow"/>
          <w:lang w:val="pt-BR"/>
        </w:rPr>
        <w:t>nome do território</w:t>
      </w:r>
      <w:r w:rsidRPr="00110425" w:rsidR="00E9779E">
        <w:rPr>
          <w:rFonts w:ascii="Fira Sans" w:hAnsi="Fira Sans"/>
          <w:sz w:val="24"/>
          <w:szCs w:val="24"/>
          <w:lang w:val="pt-BR"/>
        </w:rPr>
        <w:t>)</w:t>
      </w:r>
      <w:r w:rsidRPr="00110425">
        <w:rPr>
          <w:rFonts w:ascii="Fira Sans" w:hAnsi="Fira Sans"/>
          <w:sz w:val="24"/>
          <w:szCs w:val="24"/>
          <w:lang w:val="pt-BR"/>
        </w:rPr>
        <w:t xml:space="preserve"> de atuação indicado na proposta, apresentada no âmbito do Edital de Seleção para Implementação dos Núcleos da Sociobioeconomia.</w:t>
      </w:r>
    </w:p>
    <w:p w:rsidRPr="00110425" w:rsidR="00E9779E" w:rsidP="00E9779E" w:rsidRDefault="00E9779E" w14:paraId="11A997C9" w14:textId="3D6AC0E4">
      <w:pPr>
        <w:jc w:val="both"/>
        <w:rPr>
          <w:rFonts w:ascii="Fira Sans" w:hAnsi="Fira Sans"/>
          <w:sz w:val="24"/>
          <w:szCs w:val="24"/>
          <w:lang w:val="pt-BR"/>
        </w:rPr>
      </w:pPr>
      <w:r w:rsidRPr="00110425">
        <w:rPr>
          <w:rFonts w:ascii="Fira Sans" w:hAnsi="Fira Sans"/>
          <w:sz w:val="24"/>
          <w:szCs w:val="24"/>
          <w:lang w:val="pt-BR"/>
        </w:rPr>
        <w:t>A (</w:t>
      </w:r>
      <w:r w:rsidRPr="00110425">
        <w:rPr>
          <w:rFonts w:ascii="Fira Sans" w:hAnsi="Fira Sans"/>
          <w:sz w:val="24"/>
          <w:szCs w:val="24"/>
          <w:highlight w:val="yellow"/>
          <w:lang w:val="pt-BR"/>
        </w:rPr>
        <w:t>nome da organização Líder</w:t>
      </w:r>
      <w:r w:rsidRPr="00110425">
        <w:rPr>
          <w:rFonts w:ascii="Fira Sans" w:hAnsi="Fira Sans"/>
          <w:sz w:val="24"/>
          <w:szCs w:val="24"/>
          <w:lang w:val="pt-BR"/>
        </w:rPr>
        <w:t xml:space="preserve"> executa ações voltadas à (</w:t>
      </w:r>
      <w:r w:rsidRPr="00110425">
        <w:rPr>
          <w:rFonts w:ascii="Fira Sans" w:hAnsi="Fira Sans"/>
          <w:sz w:val="24"/>
          <w:szCs w:val="24"/>
          <w:highlight w:val="yellow"/>
          <w:lang w:val="pt-BR"/>
        </w:rPr>
        <w:t>descrever as atividades executadas</w:t>
      </w:r>
      <w:r w:rsidRPr="00110425" w:rsidR="001F35F4">
        <w:rPr>
          <w:rFonts w:ascii="Fira Sans" w:hAnsi="Fira Sans"/>
          <w:sz w:val="24"/>
          <w:szCs w:val="24"/>
          <w:highlight w:val="yellow"/>
          <w:lang w:val="pt-BR"/>
        </w:rPr>
        <w:t xml:space="preserve">, execução de </w:t>
      </w:r>
      <w:proofErr w:type="gramStart"/>
      <w:r w:rsidRPr="00110425">
        <w:rPr>
          <w:rFonts w:ascii="Fira Sans" w:hAnsi="Fira Sans"/>
          <w:sz w:val="24"/>
          <w:szCs w:val="24"/>
          <w:highlight w:val="yellow"/>
          <w:lang w:val="pt-BR"/>
        </w:rPr>
        <w:t xml:space="preserve">Projetos e </w:t>
      </w:r>
      <w:proofErr w:type="spellStart"/>
      <w:r w:rsidRPr="00110425">
        <w:rPr>
          <w:rFonts w:ascii="Fira Sans" w:hAnsi="Fira Sans"/>
          <w:sz w:val="24"/>
          <w:szCs w:val="24"/>
          <w:highlight w:val="yellow"/>
          <w:lang w:val="pt-BR"/>
        </w:rPr>
        <w:t>etc</w:t>
      </w:r>
      <w:proofErr w:type="spellEnd"/>
      <w:proofErr w:type="gramEnd"/>
      <w:r w:rsidRPr="00110425">
        <w:rPr>
          <w:rFonts w:ascii="Fira Sans" w:hAnsi="Fira Sans"/>
          <w:sz w:val="24"/>
          <w:szCs w:val="24"/>
          <w:highlight w:val="yellow"/>
          <w:lang w:val="pt-BR"/>
        </w:rPr>
        <w:t>)</w:t>
      </w:r>
      <w:r w:rsidRPr="00110425">
        <w:rPr>
          <w:rFonts w:ascii="Fira Sans" w:hAnsi="Fira Sans"/>
          <w:sz w:val="24"/>
          <w:szCs w:val="24"/>
          <w:lang w:val="pt-BR"/>
        </w:rPr>
        <w:t>.</w:t>
      </w:r>
    </w:p>
    <w:p w:rsidRPr="00110425" w:rsidR="00E9779E" w:rsidP="00E9779E" w:rsidRDefault="00E9779E" w14:paraId="4E3593CD" w14:textId="795A3FD0">
      <w:pPr>
        <w:jc w:val="both"/>
        <w:rPr>
          <w:rFonts w:ascii="Fira Sans" w:hAnsi="Fira Sans"/>
          <w:sz w:val="24"/>
          <w:szCs w:val="24"/>
          <w:lang w:val="pt-BR"/>
        </w:rPr>
      </w:pPr>
      <w:r w:rsidRPr="00110425">
        <w:rPr>
          <w:rFonts w:ascii="Fira Sans" w:hAnsi="Fira Sans"/>
          <w:b/>
          <w:bCs/>
          <w:sz w:val="24"/>
          <w:szCs w:val="24"/>
          <w:lang w:val="pt-BR"/>
        </w:rPr>
        <w:t>DECLARA</w:t>
      </w:r>
      <w:r w:rsidRPr="00110425" w:rsidR="001F35F4">
        <w:rPr>
          <w:rFonts w:ascii="Fira Sans" w:hAnsi="Fira Sans"/>
          <w:sz w:val="24"/>
          <w:szCs w:val="24"/>
          <w:lang w:val="pt-BR"/>
        </w:rPr>
        <w:t xml:space="preserve">, ainda, que a atuação da organização respeita os direitos territoriais, culturais e a autonomia dos </w:t>
      </w:r>
      <w:proofErr w:type="spellStart"/>
      <w:r w:rsidRPr="00110425" w:rsidR="001F35F4">
        <w:rPr>
          <w:rFonts w:ascii="Fira Sans" w:hAnsi="Fira Sans"/>
          <w:sz w:val="24"/>
          <w:szCs w:val="24"/>
          <w:lang w:val="pt-BR"/>
        </w:rPr>
        <w:t>PCTAFs</w:t>
      </w:r>
      <w:proofErr w:type="spellEnd"/>
      <w:r w:rsidRPr="00110425" w:rsidR="001F35F4">
        <w:rPr>
          <w:rFonts w:ascii="Fira Sans" w:hAnsi="Fira Sans"/>
          <w:sz w:val="24"/>
          <w:szCs w:val="24"/>
          <w:lang w:val="pt-BR"/>
        </w:rPr>
        <w:t>, observando os princípios da Consulta Livre, Prévia e Informada (CLPI), da equidade</w:t>
      </w:r>
      <w:r w:rsidRPr="00110425">
        <w:rPr>
          <w:rFonts w:ascii="Fira Sans" w:hAnsi="Fira Sans"/>
          <w:sz w:val="24"/>
          <w:szCs w:val="24"/>
          <w:lang w:val="pt-BR"/>
        </w:rPr>
        <w:t xml:space="preserve">, </w:t>
      </w:r>
      <w:r w:rsidRPr="00110425" w:rsidR="001F35F4">
        <w:rPr>
          <w:rFonts w:ascii="Fira Sans" w:hAnsi="Fira Sans"/>
          <w:sz w:val="24"/>
          <w:szCs w:val="24"/>
          <w:lang w:val="pt-BR"/>
        </w:rPr>
        <w:t>inclusão</w:t>
      </w:r>
      <w:r w:rsidRPr="00110425">
        <w:rPr>
          <w:rFonts w:ascii="Fira Sans" w:hAnsi="Fira Sans"/>
          <w:sz w:val="24"/>
          <w:szCs w:val="24"/>
          <w:lang w:val="pt-BR"/>
        </w:rPr>
        <w:t>, escuta ativa e reconhecimento por parte das comunidades envolvidas.</w:t>
      </w:r>
    </w:p>
    <w:p w:rsidRPr="00110425" w:rsidR="00E9779E" w:rsidP="00E9779E" w:rsidRDefault="001F35F4" w14:paraId="6C2615E0" w14:textId="3E2E6B8E">
      <w:pPr>
        <w:jc w:val="both"/>
        <w:rPr>
          <w:rFonts w:ascii="Fira Sans" w:hAnsi="Fira Sans"/>
          <w:sz w:val="24"/>
          <w:szCs w:val="24"/>
          <w:lang w:val="pt-BR"/>
        </w:rPr>
      </w:pPr>
      <w:r w:rsidRPr="00110425">
        <w:rPr>
          <w:rFonts w:ascii="Fira Sans" w:hAnsi="Fira Sans"/>
          <w:sz w:val="24"/>
          <w:szCs w:val="24"/>
          <w:lang w:val="pt-BR"/>
        </w:rPr>
        <w:br/>
      </w:r>
      <w:r w:rsidRPr="00110425" w:rsidR="00E9779E">
        <w:rPr>
          <w:rFonts w:ascii="Fira Sans" w:hAnsi="Fira Sans"/>
          <w:sz w:val="24"/>
          <w:szCs w:val="24"/>
          <w:lang w:val="pt-BR"/>
        </w:rPr>
        <w:t>[Local], [Data]</w:t>
      </w:r>
    </w:p>
    <w:p w:rsidRPr="00110425" w:rsidR="00E9779E" w:rsidP="00E9779E" w:rsidRDefault="001F35F4" w14:paraId="03B536D7" w14:textId="1939F371">
      <w:pPr>
        <w:jc w:val="both"/>
        <w:rPr>
          <w:rFonts w:ascii="Fira Sans" w:hAnsi="Fira Sans"/>
          <w:sz w:val="24"/>
          <w:szCs w:val="24"/>
          <w:lang w:val="pt-BR"/>
        </w:rPr>
      </w:pPr>
      <w:r w:rsidRPr="00110425">
        <w:rPr>
          <w:rFonts w:ascii="Fira Sans" w:hAnsi="Fira Sans"/>
          <w:sz w:val="24"/>
          <w:szCs w:val="24"/>
          <w:lang w:val="pt-BR"/>
        </w:rPr>
        <w:br/>
      </w:r>
      <w:r w:rsidRPr="00110425">
        <w:rPr>
          <w:rFonts w:ascii="Fira Sans" w:hAnsi="Fira Sans"/>
          <w:sz w:val="24"/>
          <w:szCs w:val="24"/>
          <w:lang w:val="pt-BR"/>
        </w:rPr>
        <w:t xml:space="preserve">Nome da Organização ou grupo Declarante: </w:t>
      </w:r>
    </w:p>
    <w:p w:rsidRPr="00110425" w:rsidR="00B07ED8" w:rsidP="00E9779E" w:rsidRDefault="001F35F4" w14:paraId="253353A9" w14:textId="747A7919">
      <w:pPr>
        <w:jc w:val="both"/>
        <w:rPr>
          <w:rFonts w:ascii="Fira Sans" w:hAnsi="Fira Sans"/>
          <w:sz w:val="24"/>
          <w:szCs w:val="24"/>
          <w:lang w:val="pt-BR"/>
        </w:rPr>
      </w:pPr>
      <w:r w:rsidRPr="00110425">
        <w:rPr>
          <w:rFonts w:ascii="Fira Sans" w:hAnsi="Fira Sans"/>
          <w:sz w:val="24"/>
          <w:szCs w:val="24"/>
          <w:lang w:val="pt-BR"/>
        </w:rPr>
        <w:t>CNPJ</w:t>
      </w:r>
      <w:r w:rsidRPr="00110425" w:rsidR="002010B9">
        <w:rPr>
          <w:rFonts w:ascii="Fira Sans" w:hAnsi="Fira Sans"/>
          <w:sz w:val="24"/>
          <w:szCs w:val="24"/>
          <w:lang w:val="pt-BR"/>
        </w:rPr>
        <w:t xml:space="preserve"> (se houver)</w:t>
      </w:r>
      <w:r w:rsidRPr="00110425">
        <w:rPr>
          <w:rFonts w:ascii="Fira Sans" w:hAnsi="Fira Sans"/>
          <w:sz w:val="24"/>
          <w:szCs w:val="24"/>
          <w:lang w:val="pt-BR"/>
        </w:rPr>
        <w:t xml:space="preserve">: </w:t>
      </w:r>
    </w:p>
    <w:p w:rsidRPr="00110425" w:rsidR="00B07ED8" w:rsidP="00E9779E" w:rsidRDefault="001F35F4" w14:paraId="3D1D4061" w14:textId="3B831D5C">
      <w:pPr>
        <w:jc w:val="both"/>
        <w:rPr>
          <w:rFonts w:ascii="Fira Sans" w:hAnsi="Fira Sans"/>
          <w:sz w:val="24"/>
          <w:szCs w:val="24"/>
          <w:lang w:val="pt-BR"/>
        </w:rPr>
      </w:pPr>
      <w:r w:rsidRPr="00110425">
        <w:rPr>
          <w:rFonts w:ascii="Fira Sans" w:hAnsi="Fira Sans"/>
          <w:sz w:val="24"/>
          <w:szCs w:val="24"/>
          <w:lang w:val="pt-BR"/>
        </w:rPr>
        <w:t xml:space="preserve">Nome do Representante: </w:t>
      </w:r>
    </w:p>
    <w:p w:rsidRPr="00110425" w:rsidR="00E9779E" w:rsidP="00E9779E" w:rsidRDefault="00E9779E" w14:paraId="7B76D1BB" w14:textId="7AC1C06A">
      <w:pPr>
        <w:jc w:val="both"/>
        <w:rPr>
          <w:rFonts w:ascii="Fira Sans" w:hAnsi="Fira Sans"/>
          <w:sz w:val="24"/>
          <w:szCs w:val="24"/>
        </w:rPr>
      </w:pPr>
      <w:r w:rsidRPr="00110425">
        <w:rPr>
          <w:rFonts w:ascii="Fira Sans" w:hAnsi="Fira Sans"/>
          <w:sz w:val="24"/>
          <w:szCs w:val="24"/>
        </w:rPr>
        <w:t>CPF:</w:t>
      </w:r>
    </w:p>
    <w:p w:rsidRPr="00110425" w:rsidR="00B07ED8" w:rsidP="00E9779E" w:rsidRDefault="001F35F4" w14:paraId="263B95BE" w14:textId="634375A3">
      <w:pPr>
        <w:jc w:val="both"/>
        <w:rPr>
          <w:rFonts w:ascii="Fira Sans" w:hAnsi="Fira Sans"/>
          <w:sz w:val="24"/>
          <w:szCs w:val="24"/>
        </w:rPr>
      </w:pPr>
      <w:r w:rsidRPr="00110425">
        <w:rPr>
          <w:rFonts w:ascii="Fira Sans" w:hAnsi="Fira Sans"/>
          <w:sz w:val="24"/>
          <w:szCs w:val="24"/>
        </w:rPr>
        <w:t xml:space="preserve">Cargo: </w:t>
      </w:r>
    </w:p>
    <w:p w:rsidRPr="00110425" w:rsidR="00B07ED8" w:rsidP="00E9779E" w:rsidRDefault="001F35F4" w14:paraId="56EC5EF5" w14:textId="2E04D9F7">
      <w:pPr>
        <w:jc w:val="both"/>
        <w:rPr>
          <w:sz w:val="24"/>
          <w:szCs w:val="24"/>
        </w:rPr>
      </w:pPr>
      <w:r w:rsidRPr="00110425">
        <w:rPr>
          <w:rFonts w:ascii="Fira Sans" w:hAnsi="Fira Sans"/>
          <w:sz w:val="24"/>
          <w:szCs w:val="24"/>
        </w:rPr>
        <w:br/>
      </w:r>
      <w:r w:rsidRPr="00110425">
        <w:rPr>
          <w:rFonts w:ascii="Fira Sans" w:hAnsi="Fira Sans"/>
          <w:sz w:val="24"/>
          <w:szCs w:val="24"/>
        </w:rPr>
        <w:t xml:space="preserve">Assinatura: </w:t>
      </w:r>
    </w:p>
    <w:sectPr w:rsidRPr="00110425" w:rsidR="00B07ED8" w:rsidSect="00034616">
      <w:headerReference w:type="default" r:id="rId11"/>
      <w:footerReference w:type="default" r:id="rId12"/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36A62" w:rsidP="00C479A1" w:rsidRDefault="00736A62" w14:paraId="5EF64646" w14:textId="77777777">
      <w:pPr>
        <w:spacing w:after="0" w:line="240" w:lineRule="auto"/>
      </w:pPr>
      <w:r>
        <w:separator/>
      </w:r>
    </w:p>
  </w:endnote>
  <w:endnote w:type="continuationSeparator" w:id="0">
    <w:p w:rsidR="00736A62" w:rsidP="00C479A1" w:rsidRDefault="00736A62" w14:paraId="08D0C85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479A1" w:rsidR="00C479A1" w:rsidRDefault="00C479A1" w14:paraId="3AB8C0FF" w14:textId="0E0B590B">
    <w:pPr>
      <w:pStyle w:val="Rodap"/>
      <w:rPr>
        <w:lang w:val="pt-BR"/>
      </w:rPr>
    </w:pPr>
    <w:r w:rsidRPr="00C479A1">
      <w:rPr>
        <w:lang w:val="pt-BR"/>
      </w:rPr>
      <w:drawing>
        <wp:inline distT="0" distB="0" distL="0" distR="0" wp14:anchorId="77821BA1" wp14:editId="6463A481">
          <wp:extent cx="5486400" cy="731520"/>
          <wp:effectExtent l="0" t="0" r="0" b="0"/>
          <wp:docPr id="763150331" name="Imagem 2" descr="Text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3150331" name="Imagem 2" descr="Texto&#10;&#10;O conteúdo gerado por IA pode estar incorre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36A62" w:rsidP="00C479A1" w:rsidRDefault="00736A62" w14:paraId="06AE128E" w14:textId="77777777">
      <w:pPr>
        <w:spacing w:after="0" w:line="240" w:lineRule="auto"/>
      </w:pPr>
      <w:r>
        <w:separator/>
      </w:r>
    </w:p>
  </w:footnote>
  <w:footnote w:type="continuationSeparator" w:id="0">
    <w:p w:rsidR="00736A62" w:rsidP="00C479A1" w:rsidRDefault="00736A62" w14:paraId="2F0A663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EE7767" w:rsidP="00EE7767" w:rsidRDefault="00EE7767" w14:paraId="766424D6" w14:textId="57CD7CB7">
    <w:pPr>
      <w:pStyle w:val="Cabealho"/>
      <w:jc w:val="center"/>
    </w:pPr>
    <w:r w:rsidRPr="00B71871">
      <w:rPr>
        <w:noProof/>
      </w:rPr>
      <w:drawing>
        <wp:inline distT="0" distB="0" distL="0" distR="0" wp14:anchorId="01364C8E" wp14:editId="1B238F6C">
          <wp:extent cx="2602767" cy="772656"/>
          <wp:effectExtent l="0" t="0" r="7620" b="8890"/>
          <wp:docPr id="1937023036" name="Imagem 4" descr="Logotip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6915792" name="Imagem 4" descr="Logotipo&#10;&#10;O conteúdo gerado por IA pode estar incorreto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314" b="20849"/>
                  <a:stretch>
                    <a:fillRect/>
                  </a:stretch>
                </pic:blipFill>
                <pic:spPr bwMode="auto">
                  <a:xfrm>
                    <a:off x="0" y="0"/>
                    <a:ext cx="2653642" cy="78775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Commarcadores3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Commarcadores2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1130829">
    <w:abstractNumId w:val="8"/>
  </w:num>
  <w:num w:numId="2" w16cid:durableId="1984505100">
    <w:abstractNumId w:val="6"/>
  </w:num>
  <w:num w:numId="3" w16cid:durableId="1830098398">
    <w:abstractNumId w:val="5"/>
  </w:num>
  <w:num w:numId="4" w16cid:durableId="1943028720">
    <w:abstractNumId w:val="4"/>
  </w:num>
  <w:num w:numId="5" w16cid:durableId="1302736368">
    <w:abstractNumId w:val="7"/>
  </w:num>
  <w:num w:numId="6" w16cid:durableId="1594318974">
    <w:abstractNumId w:val="3"/>
  </w:num>
  <w:num w:numId="7" w16cid:durableId="125588741">
    <w:abstractNumId w:val="2"/>
  </w:num>
  <w:num w:numId="8" w16cid:durableId="2109500856">
    <w:abstractNumId w:val="1"/>
  </w:num>
  <w:num w:numId="9" w16cid:durableId="81619214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979EC"/>
    <w:rsid w:val="00110425"/>
    <w:rsid w:val="0015074B"/>
    <w:rsid w:val="001F35F4"/>
    <w:rsid w:val="001F41BA"/>
    <w:rsid w:val="002010B9"/>
    <w:rsid w:val="0029639D"/>
    <w:rsid w:val="00326F90"/>
    <w:rsid w:val="00624B98"/>
    <w:rsid w:val="00736A62"/>
    <w:rsid w:val="00AA1D8D"/>
    <w:rsid w:val="00B07ED8"/>
    <w:rsid w:val="00B47730"/>
    <w:rsid w:val="00C479A1"/>
    <w:rsid w:val="00CB0664"/>
    <w:rsid w:val="00E169B6"/>
    <w:rsid w:val="00E9779E"/>
    <w:rsid w:val="00EE7767"/>
    <w:rsid w:val="00FC693F"/>
    <w:rsid w:val="18762484"/>
    <w:rsid w:val="1A45347E"/>
    <w:rsid w:val="3EFE1A4B"/>
    <w:rsid w:val="78DDE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2B46E6"/>
  <w14:defaultImageDpi w14:val="300"/>
  <w15:docId w15:val="{ADE11778-B6EE-4C2E-844E-55864A08802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C693F"/>
    <w:rPr>
      <w:rFonts w:ascii="Arial" w:hAnsi="Arial"/>
    </w:rPr>
  </w:style>
  <w:style w:type="paragraph" w:styleId="Ttulo1">
    <w:name w:val="heading 1"/>
    <w:basedOn w:val="Normal"/>
    <w:next w:val="Normal"/>
    <w:link w:val="Ttulo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Fontepargpadro" w:default="1">
    <w:name w:val="Default Paragraph Font"/>
    <w:uiPriority w:val="1"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E618BF"/>
  </w:style>
  <w:style w:type="paragraph" w:styleId="Rodap">
    <w:name w:val="footer"/>
    <w:basedOn w:val="Normal"/>
    <w:link w:val="Rodap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E618BF"/>
  </w:style>
  <w:style w:type="paragraph" w:styleId="SemEspaamento">
    <w:name w:val="No Spacing"/>
    <w:uiPriority w:val="1"/>
    <w:qFormat/>
    <w:rsid w:val="00FC693F"/>
    <w:pPr>
      <w:spacing w:after="0" w:line="240" w:lineRule="auto"/>
    </w:pPr>
  </w:style>
  <w:style w:type="character" w:styleId="Ttulo1Char" w:customStyle="1">
    <w:name w:val="Título 1 Char"/>
    <w:basedOn w:val="Fontepargpadro"/>
    <w:link w:val="Ttulo1"/>
    <w:uiPriority w:val="9"/>
    <w:rsid w:val="00FC693F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Ttulo2Char" w:customStyle="1">
    <w:name w:val="Título 2 Char"/>
    <w:basedOn w:val="Fontepargpadro"/>
    <w:link w:val="Ttulo2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Ttulo3Char" w:customStyle="1">
    <w:name w:val="Título 3 Char"/>
    <w:basedOn w:val="Fontepargpadro"/>
    <w:link w:val="Ttulo3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har"/>
    <w:uiPriority w:val="10"/>
    <w:qFormat/>
    <w:rsid w:val="00FC693F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tuloChar" w:customStyle="1">
    <w:name w:val="Título Char"/>
    <w:basedOn w:val="Fontepargpadro"/>
    <w:link w:val="Ttulo"/>
    <w:uiPriority w:val="10"/>
    <w:rsid w:val="00FC693F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FC693F"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tuloChar" w:customStyle="1">
    <w:name w:val="Subtítulo Char"/>
    <w:basedOn w:val="Fontepargpadro"/>
    <w:link w:val="Subttulo"/>
    <w:uiPriority w:val="11"/>
    <w:rsid w:val="00FC693F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Pargrafoda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AA1D8D"/>
    <w:pPr>
      <w:spacing w:after="120"/>
    </w:pPr>
  </w:style>
  <w:style w:type="character" w:styleId="CorpodetextoChar" w:customStyle="1">
    <w:name w:val="Corpo de texto Char"/>
    <w:basedOn w:val="Fontepargpadro"/>
    <w:link w:val="Corpodetexto"/>
    <w:uiPriority w:val="99"/>
    <w:rsid w:val="00AA1D8D"/>
  </w:style>
  <w:style w:type="paragraph" w:styleId="Corpodetexto2">
    <w:name w:val="Body Text 2"/>
    <w:basedOn w:val="Normal"/>
    <w:link w:val="Corpodetexto2Char"/>
    <w:uiPriority w:val="99"/>
    <w:unhideWhenUsed/>
    <w:rsid w:val="00AA1D8D"/>
    <w:pPr>
      <w:spacing w:after="120" w:line="480" w:lineRule="auto"/>
    </w:pPr>
  </w:style>
  <w:style w:type="character" w:styleId="Corpodetexto2Char" w:customStyle="1">
    <w:name w:val="Corpo de texto 2 Char"/>
    <w:basedOn w:val="Fontepargpadro"/>
    <w:link w:val="Corpodetexto2"/>
    <w:uiPriority w:val="99"/>
    <w:rsid w:val="00AA1D8D"/>
  </w:style>
  <w:style w:type="paragraph" w:styleId="Corpodetexto3">
    <w:name w:val="Body Text 3"/>
    <w:basedOn w:val="Normal"/>
    <w:link w:val="Corpodetexto3Char"/>
    <w:uiPriority w:val="99"/>
    <w:unhideWhenUsed/>
    <w:rsid w:val="00AA1D8D"/>
    <w:pPr>
      <w:spacing w:after="120"/>
    </w:pPr>
    <w:rPr>
      <w:sz w:val="16"/>
      <w:szCs w:val="16"/>
    </w:rPr>
  </w:style>
  <w:style w:type="character" w:styleId="Corpodetexto3Char" w:customStyle="1">
    <w:name w:val="Corpo de texto 3 Char"/>
    <w:basedOn w:val="Fontepargpadro"/>
    <w:link w:val="Corpodetexto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Commarcador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Commarcador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Commarcador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Numerada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Numerada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Numerada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adecontinuao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adecontinuao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adecontinuao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demacro">
    <w:name w:val="macro"/>
    <w:link w:val="Textodemacro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TextodemacroChar" w:customStyle="1">
    <w:name w:val="Texto de macro Char"/>
    <w:basedOn w:val="Fontepargpadro"/>
    <w:link w:val="Textodemacro"/>
    <w:uiPriority w:val="99"/>
    <w:rsid w:val="0029639D"/>
    <w:rPr>
      <w:rFonts w:ascii="Courier" w:hAnsi="Courier"/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FC693F"/>
    <w:rPr>
      <w:i/>
      <w:iCs/>
      <w:color w:val="000000" w:themeColor="text1"/>
    </w:rPr>
  </w:style>
  <w:style w:type="character" w:styleId="CitaoChar" w:customStyle="1">
    <w:name w:val="Citação Char"/>
    <w:basedOn w:val="Fontepargpadro"/>
    <w:link w:val="Citao"/>
    <w:uiPriority w:val="29"/>
    <w:rsid w:val="00FC693F"/>
    <w:rPr>
      <w:i/>
      <w:iCs/>
      <w:color w:val="000000" w:themeColor="text1"/>
    </w:rPr>
  </w:style>
  <w:style w:type="character" w:styleId="Ttulo4Char" w:customStyle="1">
    <w:name w:val="Título 4 Char"/>
    <w:basedOn w:val="Fontepargpadro"/>
    <w:link w:val="Ttulo4"/>
    <w:uiPriority w:val="9"/>
    <w:semiHidden/>
    <w:rsid w:val="00FC693F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Ttulo5Char" w:customStyle="1">
    <w:name w:val="Título 5 Char"/>
    <w:basedOn w:val="Fontepargpadro"/>
    <w:link w:val="Ttulo5"/>
    <w:uiPriority w:val="9"/>
    <w:semiHidden/>
    <w:rsid w:val="00FC693F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Ttulo6Char" w:customStyle="1">
    <w:name w:val="Título 6 Char"/>
    <w:basedOn w:val="Fontepargpadro"/>
    <w:link w:val="Ttulo6"/>
    <w:uiPriority w:val="9"/>
    <w:semiHidden/>
    <w:rsid w:val="00FC693F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tulo7Char" w:customStyle="1">
    <w:name w:val="Título 7 Char"/>
    <w:basedOn w:val="Fontepargpadro"/>
    <w:link w:val="Ttulo7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Ttulo8Char" w:customStyle="1">
    <w:name w:val="Título 8 Char"/>
    <w:basedOn w:val="Fontepargpadro"/>
    <w:link w:val="Ttulo8"/>
    <w:uiPriority w:val="9"/>
    <w:semiHidden/>
    <w:rsid w:val="00FC693F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styleId="Ttulo9Char" w:customStyle="1">
    <w:name w:val="Título 9 Char"/>
    <w:basedOn w:val="Fontepargpadro"/>
    <w:link w:val="Ttulo9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orte">
    <w:name w:val="Strong"/>
    <w:basedOn w:val="Fontepargpadro"/>
    <w:uiPriority w:val="22"/>
    <w:qFormat/>
    <w:rsid w:val="00FC693F"/>
    <w:rPr>
      <w:b/>
      <w:bCs/>
    </w:rPr>
  </w:style>
  <w:style w:type="character" w:styleId="nfase">
    <w:name w:val="Emphasis"/>
    <w:basedOn w:val="Fontepargpadro"/>
    <w:uiPriority w:val="20"/>
    <w:qFormat/>
    <w:rsid w:val="00FC693F"/>
    <w:rPr>
      <w:i/>
      <w:iCs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C693F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styleId="CitaoIntensaChar" w:customStyle="1">
    <w:name w:val="Citação Intensa Char"/>
    <w:basedOn w:val="Fontepargpadro"/>
    <w:link w:val="CitaoIntensa"/>
    <w:uiPriority w:val="30"/>
    <w:rsid w:val="00FC693F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FC693F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FC693F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FC693F"/>
    <w:rPr>
      <w:smallCaps/>
      <w:color w:val="C0504D" w:themeColor="accent2"/>
      <w:u w:val="single"/>
    </w:rPr>
  </w:style>
  <w:style w:type="character" w:styleId="RefernciaIntensa">
    <w:name w:val="Intense Reference"/>
    <w:basedOn w:val="Fontepargpadr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FC693F"/>
    <w:rPr>
      <w:b/>
      <w:b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elacomgrade">
    <w:name w:val="Table Grid"/>
    <w:basedOn w:val="Tabelanormal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SombreamentoClaro">
    <w:name w:val="Light Shading"/>
    <w:basedOn w:val="Tabe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Claro-nfase1">
    <w:name w:val="Light Shading Accent 1"/>
    <w:basedOn w:val="Tabe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mentoClaro-nfase2">
    <w:name w:val="Light Shading Accent 2"/>
    <w:basedOn w:val="Tabe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mentoClaro-nfase3">
    <w:name w:val="Light Shading Accent 3"/>
    <w:basedOn w:val="Tabe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mentoClaro-nfase4">
    <w:name w:val="Light Shading Accent 4"/>
    <w:basedOn w:val="Tabe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mentoClaro-nfase5">
    <w:name w:val="Light Shading Accent 5"/>
    <w:basedOn w:val="Tabe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mentoClaro-nfase6">
    <w:name w:val="Light Shading Accent 6"/>
    <w:basedOn w:val="Tabe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staClara-nfase1">
    <w:name w:val="Light List Accent 1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staClara-nfase2">
    <w:name w:val="Light List Accent 2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istaClara-nfase3">
    <w:name w:val="Light List Accent 3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istaClara-nfase4">
    <w:name w:val="Light List Accent 4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istaClara-nfase5">
    <w:name w:val="Light List Accent 5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istaClara-nfase6">
    <w:name w:val="Light List Accent 6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GradeClara">
    <w:name w:val="Light Grid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GradeClara-nfase1">
    <w:name w:val="Light Grid Accent 1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GradeClara-nfase2">
    <w:name w:val="Light Grid Accent 2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GradeClara-nfase3">
    <w:name w:val="Light Grid Accent 3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GradeClara-nfase4">
    <w:name w:val="Light Grid Accent 4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GradeClara-nfase5">
    <w:name w:val="Light Grid Accent 5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GradeClara-nfase6">
    <w:name w:val="Light Grid Accent 6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SombreamentoMdio1">
    <w:name w:val="Medium Shading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2">
    <w:name w:val="Medium Shading 1 Accent 2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3">
    <w:name w:val="Medium Shading 1 Accent 3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themeTint="BF" w:sz="8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themeTint="BF" w:sz="6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4">
    <w:name w:val="Medium Shading 1 Accent 4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5">
    <w:name w:val="Medium Shading 1 Accent 5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6">
    <w:name w:val="Medium Shading 1 Accent 6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ombreamentoMdio2-nfase2">
    <w:name w:val="Medium Shading 2 Accent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ombreamentoMdio2-nfase3">
    <w:name w:val="Medium Shading 2 Accent 3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ombreamentoMdio2-nfase4">
    <w:name w:val="Medium Shading 2 Accent 4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ombreamentoMdio2-nfase5">
    <w:name w:val="Medium Shading 2 Accent 5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ombreamentoMdio2-nfase6">
    <w:name w:val="Medium Shading 2 Accent 6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ListaMdia1">
    <w:name w:val="Medium Lis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nfase1">
    <w:name w:val="Medium List 1 Accen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dia1-nfase2">
    <w:name w:val="Medium List 1 Accent 2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dia1-nfase3">
    <w:name w:val="Medium List 1 Accent 3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dia1-nfase4">
    <w:name w:val="Medium List 1 Accent 4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dia1-nfase5">
    <w:name w:val="Medium List 1 Accent 5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dia1-nfase6">
    <w:name w:val="Medium List 1 Accent 6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dia2">
    <w:name w:val="Medium List 2"/>
    <w:basedOn w:val="Tabela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adeMdia1">
    <w:name w:val="Medium Grid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Mdia1-nfase1">
    <w:name w:val="Medium Grid 1 Accent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Mdia1-nfase2">
    <w:name w:val="Medium Grid 1 Accent 2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Mdia1-nfase3">
    <w:name w:val="Medium Grid 1 Accent 3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Mdia1-nfase4">
    <w:name w:val="Medium Grid 1 Accent 4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Mdia1-nfase5">
    <w:name w:val="Medium Grid 1 Accent 5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Mdia1-nfase6">
    <w:name w:val="Medium Grid 1 Accent 6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adeMdia2">
    <w:name w:val="Medium Grid 2"/>
    <w:basedOn w:val="Tabela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3">
    <w:name w:val="Medium Grid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GradeMdia3-nfase1">
    <w:name w:val="Medium Grid 3 Accent 1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GradeMdia3-nfase2">
    <w:name w:val="Medium Grid 3 Accent 2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GradeMdia3-nfase3">
    <w:name w:val="Medium Grid 3 Accent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GradeMdia3-nfase4">
    <w:name w:val="Medium Grid 3 Accent 4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GradeMdia3-nfase5">
    <w:name w:val="Medium Grid 3 Accent 5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GradeMdia3-nfase6">
    <w:name w:val="Medium Grid 3 Accent 6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ListaEscura">
    <w:name w:val="Dark List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nfase1">
    <w:name w:val="Dark List Accent 1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Escura-nfase2">
    <w:name w:val="Dark List Accent 2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Escura-nfase3">
    <w:name w:val="Dark List Accent 3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Escura-nfase4">
    <w:name w:val="Dark List Accent 4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Escura-nfase5">
    <w:name w:val="Dark List Accent 5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Escura-nfase6">
    <w:name w:val="Dark List Accent 6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mentoColorido">
    <w:name w:val="Colorful Shading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themeShade="99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themeShade="99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themeShade="99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mentoColorido-nfase4">
    <w:name w:val="Colorful Shading Accent 4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themeShade="99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themeShade="99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themeShade="99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Colorida">
    <w:name w:val="Colorful List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nfase1">
    <w:name w:val="Colorful List Accent 1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Colorida-nfase2">
    <w:name w:val="Colorful List Accent 2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Colorida-nfase3">
    <w:name w:val="Colorful List Accent 3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Colorida-nfase4">
    <w:name w:val="Colorful List Accent 4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Colorida-nfase5">
    <w:name w:val="Colorful List Accent 5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Colorida-nfase6">
    <w:name w:val="Colorful List Accent 6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adeColorida">
    <w:name w:val="Colorful Grid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Colorida-nfase1">
    <w:name w:val="Colorful Grid Accent 1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Colorida-nfase2">
    <w:name w:val="Colorful Grid Accent 2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Colorida-nfase3">
    <w:name w:val="Colorful Grid Accent 3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Colorida-nfase4">
    <w:name w:val="Colorful Grid Accent 4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Colorida-nfase5">
    <w:name w:val="Colorful Grid Accent 5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Colorida-nfase6">
    <w:name w:val="Colorful Grid Accent 6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7841CA977FCE42B86BEDCF29741449" ma:contentTypeVersion="14" ma:contentTypeDescription="Crie um novo documento." ma:contentTypeScope="" ma:versionID="f558a01f945b29bb5e395bb5000e32e4">
  <xsd:schema xmlns:xsd="http://www.w3.org/2001/XMLSchema" xmlns:xs="http://www.w3.org/2001/XMLSchema" xmlns:p="http://schemas.microsoft.com/office/2006/metadata/properties" xmlns:ns2="7f82b8d4-4a8f-4bb4-92ea-03aa23c232e0" xmlns:ns3="2ff39d36-c71d-473a-9e1f-65a24b9a38a0" targetNamespace="http://schemas.microsoft.com/office/2006/metadata/properties" ma:root="true" ma:fieldsID="54e6c1c0452fc5b120e6ada03a2601a4" ns2:_="" ns3:_="">
    <xsd:import namespace="7f82b8d4-4a8f-4bb4-92ea-03aa23c232e0"/>
    <xsd:import namespace="2ff39d36-c71d-473a-9e1f-65a24b9a38a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2b8d4-4a8f-4bb4-92ea-03aa23c232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fbca7b6-563c-46b1-993f-10e1005d6db5}" ma:internalName="TaxCatchAll" ma:showField="CatchAllData" ma:web="7f82b8d4-4a8f-4bb4-92ea-03aa23c232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f39d36-c71d-473a-9e1f-65a24b9a38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e097bd28-3fa5-4e9f-8205-9507d9513b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82b8d4-4a8f-4bb4-92ea-03aa23c232e0" xsi:nil="true"/>
    <lcf76f155ced4ddcb4097134ff3c332f xmlns="2ff39d36-c71d-473a-9e1f-65a24b9a38a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223FCC-DE43-4897-8F79-07FA069E35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60A06F-8B9E-4BE3-A034-D91E26BCC73B}"/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7ADE41-F994-4F0B-8BE5-7F69204986CB}">
  <ds:schemaRefs>
    <ds:schemaRef ds:uri="http://schemas.microsoft.com/office/2006/metadata/properties"/>
    <ds:schemaRef ds:uri="http://schemas.microsoft.com/office/infopath/2007/PartnerControls"/>
    <ds:schemaRef ds:uri="7f82b8d4-4a8f-4bb4-92ea-03aa23c232e0"/>
    <ds:schemaRef ds:uri="2ff39d36-c71d-473a-9e1f-65a24b9a38a0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python-docx</dc:creator>
  <keywords/>
  <dc:description>generated by python-docx</dc:description>
  <lastModifiedBy>Romilda Cumaru</lastModifiedBy>
  <revision>11</revision>
  <dcterms:created xsi:type="dcterms:W3CDTF">2013-12-23T23:15:00.0000000Z</dcterms:created>
  <dcterms:modified xsi:type="dcterms:W3CDTF">2025-11-13T15:15:51.2625965Z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0x010100CD7841CA977FCE42B86BEDCF29741449</vt:lpwstr>
  </property>
  <property fmtid="{D5CDD505-2E9C-101B-9397-08002B2CF9AE}" pid="3" name="MediaServiceImageTags">
    <vt:lpwstr/>
  </property>
</Properties>
</file>